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66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殷博涵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16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(079024—044)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3-C1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(070285—001)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3-C1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(070285—001)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3-C1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(079024—044)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3-C1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(079022—040)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2-C1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(079022—040)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2-C1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(070285—001)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中医临床口译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大学英语（雅思培优）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